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D3EC6" w14:textId="77777777" w:rsidR="00B824A8" w:rsidRDefault="00E43E37">
      <w:pPr>
        <w:pStyle w:val="Nadpis1"/>
      </w:pPr>
      <w:r>
        <w:t>Stanovisko školské rady k navrhovanému sloučení SPŠ Vlašim a SOŠ a SOU Vlašim</w:t>
      </w:r>
    </w:p>
    <w:p w14:paraId="586DF31E" w14:textId="77777777" w:rsidR="00B824A8" w:rsidRDefault="00E43E37">
      <w:pPr>
        <w:pStyle w:val="Nadpis2"/>
      </w:pPr>
      <w:r>
        <w:t>1. Základní údaje</w:t>
      </w:r>
    </w:p>
    <w:p w14:paraId="0D14A0CA" w14:textId="77777777" w:rsidR="00B824A8" w:rsidRDefault="00E43E37">
      <w:r>
        <w:t>SPŠ Vlašim (Komenského 41) a SOŠ a SOU Vlašim (Zámek 1) jsou příspěvkové organizace zřizované Středočeským krajem. Obě školy dohromady vzdělávají přibližně 750–800 žáků a spravují více než 20 budov na 10 adresách.</w:t>
      </w:r>
    </w:p>
    <w:p w14:paraId="6B692585" w14:textId="77777777" w:rsidR="00B824A8" w:rsidRDefault="00E43E37">
      <w:pPr>
        <w:pStyle w:val="Nadpis2"/>
      </w:pPr>
      <w:r>
        <w:t>2. Vnímání záměru</w:t>
      </w:r>
    </w:p>
    <w:p w14:paraId="3BD14BBD" w14:textId="6F478187" w:rsidR="00B824A8" w:rsidRDefault="00E43E37">
      <w:r>
        <w:t xml:space="preserve">Školská rada vnímá záměr sloučení jako strategický krok, který může přinést pozitivní změny, pokud bude realizován odborně, transparentně a s ohledem na specifika obou škol. </w:t>
      </w:r>
      <w:r w:rsidR="009A15F6">
        <w:t xml:space="preserve">Není žádoucí, pokud bude zjevné, </w:t>
      </w:r>
      <w:proofErr w:type="gramStart"/>
      <w:r w:rsidR="009A15F6">
        <w:t>že  v</w:t>
      </w:r>
      <w:proofErr w:type="gramEnd"/>
      <w:r w:rsidR="009A15F6">
        <w:t xml:space="preserve"> </w:t>
      </w:r>
      <w:proofErr w:type="gramStart"/>
      <w:r w:rsidR="009A15F6">
        <w:t>rámci  integrace</w:t>
      </w:r>
      <w:proofErr w:type="gramEnd"/>
      <w:r w:rsidR="009A15F6">
        <w:t xml:space="preserve">, bude docházet k </w:t>
      </w:r>
      <w:proofErr w:type="gramStart"/>
      <w:r w:rsidR="009A15F6">
        <w:t>problémům,  kde</w:t>
      </w:r>
      <w:proofErr w:type="gramEnd"/>
      <w:r w:rsidR="009A15F6">
        <w:t xml:space="preserve"> rozdílnost jednotlivých vzdělávacích institucí a jejich </w:t>
      </w:r>
      <w:proofErr w:type="gramStart"/>
      <w:r w:rsidR="009A15F6">
        <w:t>zaměření  povede</w:t>
      </w:r>
      <w:proofErr w:type="gramEnd"/>
      <w:r w:rsidR="009A15F6">
        <w:t xml:space="preserve"> v průběhu afiliace k nesystemovému sbližování a heterogenitě a vykazování úspě</w:t>
      </w:r>
      <w:r>
        <w:t xml:space="preserve">šnosti při přijímacích </w:t>
      </w:r>
      <w:proofErr w:type="gramStart"/>
      <w:r>
        <w:t xml:space="preserve">řízení </w:t>
      </w:r>
      <w:r w:rsidR="009A15F6">
        <w:t xml:space="preserve"> na</w:t>
      </w:r>
      <w:proofErr w:type="gramEnd"/>
      <w:r w:rsidR="009A15F6">
        <w:t xml:space="preserve"> VŠ</w:t>
      </w:r>
      <w:r>
        <w:t xml:space="preserve"> a podnikatelským subjektům</w:t>
      </w:r>
      <w:r w:rsidR="009A15F6">
        <w:t xml:space="preserve">. Je zde potřeba si také uvědomit </w:t>
      </w:r>
      <w:r>
        <w:t>provozní složitost procesu vzhledem k rozsahu budov, oborů a personálního zajištění.</w:t>
      </w:r>
    </w:p>
    <w:p w14:paraId="67536534" w14:textId="77777777" w:rsidR="00B824A8" w:rsidRDefault="00E43E37">
      <w:pPr>
        <w:pStyle w:val="Nadpis2"/>
      </w:pPr>
      <w:r>
        <w:t>3. Potenciální přínosy</w:t>
      </w:r>
    </w:p>
    <w:p w14:paraId="055E6A0A" w14:textId="77777777" w:rsidR="00B824A8" w:rsidRDefault="00E43E37">
      <w:r>
        <w:t>- Efektivnější řízení a správa</w:t>
      </w:r>
      <w:r>
        <w:br/>
        <w:t>- Rozšíření nabídky oborů</w:t>
      </w:r>
      <w:r>
        <w:br/>
        <w:t>- Posílení odborného týmu</w:t>
      </w:r>
      <w:r>
        <w:br/>
        <w:t>- Možnost modernizace výuky a infrastruktury</w:t>
      </w:r>
    </w:p>
    <w:p w14:paraId="1216B590" w14:textId="77777777" w:rsidR="00B824A8" w:rsidRDefault="00E43E37">
      <w:pPr>
        <w:pStyle w:val="Nadpis2"/>
      </w:pPr>
      <w:r>
        <w:t>4. Rizika a výzvy</w:t>
      </w:r>
    </w:p>
    <w:p w14:paraId="0C400412" w14:textId="77777777" w:rsidR="00B824A8" w:rsidRDefault="00E43E37">
      <w:r>
        <w:t>- Ztráta identity jednotlivých škol</w:t>
      </w:r>
      <w:r>
        <w:br/>
        <w:t>- Obavy zaměstnanců z organizačních změn</w:t>
      </w:r>
      <w:r>
        <w:br/>
        <w:t>- Složitost provozního uspořádání</w:t>
      </w:r>
      <w:r>
        <w:br/>
        <w:t>- Nutnost jasného vymezení kompetencí</w:t>
      </w:r>
    </w:p>
    <w:p w14:paraId="0EE8E735" w14:textId="77777777" w:rsidR="00B824A8" w:rsidRDefault="00E43E37">
      <w:pPr>
        <w:pStyle w:val="Nadpis2"/>
      </w:pPr>
      <w:r>
        <w:t>5. Podmínky pro úspěšné sloučení</w:t>
      </w:r>
    </w:p>
    <w:p w14:paraId="53732D1B" w14:textId="77777777" w:rsidR="00E43E37" w:rsidRDefault="00E43E37">
      <w:r>
        <w:t>- Transparentní komunikace</w:t>
      </w:r>
    </w:p>
    <w:p w14:paraId="17FA865E" w14:textId="049640F9" w:rsidR="00B824A8" w:rsidRDefault="00E43E37">
      <w:r>
        <w:t>- Zachování obou budov jako samostatných pracovišť</w:t>
      </w:r>
      <w:r>
        <w:br/>
        <w:t>- Odborné vedení transformačního procesu</w:t>
      </w:r>
      <w:r>
        <w:br/>
        <w:t>- Zapojení pedagogů, žáků, rodičů a zaměstnavatelů</w:t>
      </w:r>
    </w:p>
    <w:p w14:paraId="134753F8" w14:textId="177E7BA4" w:rsidR="00E43E37" w:rsidRDefault="00E43E37">
      <w:r>
        <w:t>- Úzká spolupráce se stávajícím vedením pro hladký průběh integrace.</w:t>
      </w:r>
    </w:p>
    <w:p w14:paraId="21222F57" w14:textId="77777777" w:rsidR="00E43E37" w:rsidRDefault="00E43E37">
      <w:pPr>
        <w:pStyle w:val="Nadpis2"/>
      </w:pPr>
    </w:p>
    <w:p w14:paraId="01017AC6" w14:textId="77777777" w:rsidR="00B824A8" w:rsidRDefault="00E43E37">
      <w:pPr>
        <w:pStyle w:val="Nadpis2"/>
      </w:pPr>
      <w:r>
        <w:t>6. Závěr</w:t>
      </w:r>
    </w:p>
    <w:p w14:paraId="30CFC15E" w14:textId="1656F4FB" w:rsidR="00B824A8" w:rsidRDefault="00E43E37">
      <w:r>
        <w:t xml:space="preserve">Školská rada podporuje odbornou diskusi o sloučení obou škol a doporučuje postupovat citlivě, s důrazem na kvalitu vzdělávání, stabilitu pracovního prostředí a zachování hodnot obou institucí. Navrhujeme, aby stávající ředitel SOŠ </w:t>
      </w:r>
      <w:proofErr w:type="gramStart"/>
      <w:r>
        <w:t>a</w:t>
      </w:r>
      <w:proofErr w:type="gramEnd"/>
      <w:r>
        <w:t xml:space="preserve"> OU Vlašim, Ing. Vladislav Novotny, byl k dispozici po dobu nezbytně nutnou a to ve </w:t>
      </w:r>
      <w:proofErr w:type="gramStart"/>
      <w:r>
        <w:t>formě  zástupce</w:t>
      </w:r>
      <w:proofErr w:type="gramEnd"/>
      <w:r>
        <w:t xml:space="preserve"> ředitele SPŠ Vlašim pana Ing. Bohumila Bareše na této vzdělávací instituci.</w:t>
      </w:r>
    </w:p>
    <w:sectPr w:rsidR="00B824A8" w:rsidSect="000346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7E0F9" w14:textId="77777777" w:rsidR="00D639D2" w:rsidRDefault="00D639D2" w:rsidP="009863A0">
      <w:pPr>
        <w:spacing w:after="0" w:line="240" w:lineRule="auto"/>
      </w:pPr>
      <w:r>
        <w:separator/>
      </w:r>
    </w:p>
  </w:endnote>
  <w:endnote w:type="continuationSeparator" w:id="0">
    <w:p w14:paraId="313D905B" w14:textId="77777777" w:rsidR="00D639D2" w:rsidRDefault="00D639D2" w:rsidP="00986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B84AE" w14:textId="77777777" w:rsidR="009863A0" w:rsidRDefault="009863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467BD" w14:textId="77777777" w:rsidR="009863A0" w:rsidRDefault="009863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DAC29" w14:textId="77777777" w:rsidR="009863A0" w:rsidRDefault="009863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B6998" w14:textId="77777777" w:rsidR="00D639D2" w:rsidRDefault="00D639D2" w:rsidP="009863A0">
      <w:pPr>
        <w:spacing w:after="0" w:line="240" w:lineRule="auto"/>
      </w:pPr>
      <w:r>
        <w:separator/>
      </w:r>
    </w:p>
  </w:footnote>
  <w:footnote w:type="continuationSeparator" w:id="0">
    <w:p w14:paraId="5B67C66C" w14:textId="77777777" w:rsidR="00D639D2" w:rsidRDefault="00D639D2" w:rsidP="00986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CE754" w14:textId="77777777" w:rsidR="009863A0" w:rsidRDefault="009863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3B068" w14:textId="247C255C" w:rsidR="009863A0" w:rsidRDefault="009863A0">
    <w:pPr>
      <w:pStyle w:val="Zhlav"/>
    </w:pPr>
    <w:r w:rsidRPr="009863A0">
      <w:t xml:space="preserve">Příloha č. </w:t>
    </w:r>
    <w:r>
      <w:t>5</w:t>
    </w:r>
    <w:r w:rsidRPr="009863A0">
      <w:t xml:space="preserve"> k USNESENÍ č. 034-07-2025-ZK ze dne 1. 12. 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B8724" w14:textId="77777777" w:rsidR="009863A0" w:rsidRDefault="009863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70546851">
    <w:abstractNumId w:val="8"/>
  </w:num>
  <w:num w:numId="2" w16cid:durableId="1467502494">
    <w:abstractNumId w:val="6"/>
  </w:num>
  <w:num w:numId="3" w16cid:durableId="531381139">
    <w:abstractNumId w:val="5"/>
  </w:num>
  <w:num w:numId="4" w16cid:durableId="2039308753">
    <w:abstractNumId w:val="4"/>
  </w:num>
  <w:num w:numId="5" w16cid:durableId="1963612538">
    <w:abstractNumId w:val="7"/>
  </w:num>
  <w:num w:numId="6" w16cid:durableId="1217202467">
    <w:abstractNumId w:val="3"/>
  </w:num>
  <w:num w:numId="7" w16cid:durableId="99181580">
    <w:abstractNumId w:val="2"/>
  </w:num>
  <w:num w:numId="8" w16cid:durableId="87830">
    <w:abstractNumId w:val="1"/>
  </w:num>
  <w:num w:numId="9" w16cid:durableId="2021659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A3D26"/>
    <w:rsid w:val="006A394E"/>
    <w:rsid w:val="00910ABC"/>
    <w:rsid w:val="009863A0"/>
    <w:rsid w:val="009A15F6"/>
    <w:rsid w:val="00AA1D8D"/>
    <w:rsid w:val="00B47730"/>
    <w:rsid w:val="00B824A8"/>
    <w:rsid w:val="00CB0664"/>
    <w:rsid w:val="00D639D2"/>
    <w:rsid w:val="00E43E3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50AC6B"/>
  <w14:defaultImageDpi w14:val="300"/>
  <w15:docId w15:val="{987B646A-46E6-40E0-AA2F-690C7EB4C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A07464E-1EBD-4E3E-94F2-5CAE9B75D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1652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Oršulová Kristýna</cp:lastModifiedBy>
  <cp:revision>3</cp:revision>
  <dcterms:created xsi:type="dcterms:W3CDTF">2025-10-30T13:33:00Z</dcterms:created>
  <dcterms:modified xsi:type="dcterms:W3CDTF">2025-12-09T12:17:00Z</dcterms:modified>
</cp:coreProperties>
</file>